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adage, "There is no such thing as a free lunch,"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people on welfare have to pay for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living is always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costs are included in the price of a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adage, "There is no such thing as a free lunch," is used to illustrate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must be earned.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face many decisions.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phrase “no such thing as a free lunch”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must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represents the principle represented by the adage, "There is no such thing as a free lunch"?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Michelle can attend the concert only if she takes her sister with 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Michael is hungry and homeless.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Andrea must repair the tire on her bike before she can ride it to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Dani must decide between going to Florida or Brazil for spring break.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examples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illustrate the principle represented by the adage, "There is no such thing as a free lunch"?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Melissa needs to pay her rent and her electric bill.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Kevin must choose between buying a new flat screen television and buying his textbooks for this semester.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Robert must decide between studying for his psychology exam and working at his part-time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Lisa can spend her money on a new smart phone or on a weekend trip.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that "people face tradeoffs" applies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Candice is planning her activities for a hot summer day. She would like to go to the local swimming pool and see the latest blockbuster movie, but because she can only get tickets to the movie for the same time that the pool is open she can only choose one activity. This illustrates the basic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improvements in efficiency sometimes come at the expense of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Billie Jean has $120 to spend and wants to buy either a new amplifier for her guitar or a new mp3 player to listen to music while working out. Both the amplifier and the mp3 player cost $120, so she can only buy one. This illustrates the basic concept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decisions made at the margin are not particularly important.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John is an athlete. He has $120 to spend and wants to buy either a heart rate monitor or new running shoes. Both the heart rate monitor and running shoes cost $120, so he can only buy one. This illustrates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Lawrence is a photographer. He has $230 to spend and wants to buy either a flash for his camera or a new tripod. Both the flash and tripod cost $230, so he can only buy one. This illustrates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Guns and butter are used to represent the classic societal tradeoff between spending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durable and nondurable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imports and 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defense and consumer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enforcement and agriculture.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tradeoff exists between a clean environment and a higher level of income in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studies show that individuals with higher levels of income pollute less than low-income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efforts to reduce pollution typically are not completely successful.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 that reduce pollution raise costs of production and reduce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employing individuals to clean up pollution causes increases in employment and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pollution regulations yield the benefit of a cleaner environment and the improved health that comes with it, the regulations come at the cost of reducing the incomes of the regulated firms’ owners, workers, and customers. This statement illustrates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society requires that firms reduce pollution, there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tradeoff because of reduced incomes to the firms' owners and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tradeoff only if some firms are forced to close.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tradeoff, since the cost of reducing pollution falls only on the firms affected by the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tradeoff, since everyone benefits from reduced pollution.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word </w:t>
            </w:r>
            <w:r>
              <w:rPr>
                <w:rStyle w:val="DefaultParagraphFont"/>
                <w:rFonts w:ascii="Times New Roman" w:eastAsia="Times New Roman" w:hAnsi="Times New Roman" w:cs="Times New Roman"/>
                <w:b w:val="0"/>
                <w:bCs w:val="0"/>
                <w:i/>
                <w:iCs/>
                <w:smallCaps w:val="0"/>
                <w:color w:val="000000"/>
                <w:sz w:val="22"/>
                <w:szCs w:val="22"/>
                <w:bdr w:val="nil"/>
                <w:rtl w:val="0"/>
              </w:rPr>
              <w:t>equality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describe a situation in which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member of society has the same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member of society has access to abundant quantities of goods and services, regardless of his or her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is getting the maximum benefits from its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society's resources are used efficiently.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is conserving resources in order to save them for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society's goods and services are distributed equally among society's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society's goods and services are distributed fairly, though not necessarily equally, among society's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is getting the maximum benefits from its scarce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property of society getting the most it can from its scarce resources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 equality both refer to how much a society can produce with its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 equality both refer to how fairly the benefits from using resources are distributed between members of 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how much a society can produce with its resources. Equality refers to how evenly the benefits from using resources are distributed among members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how evenly the benefits from using resources are distributed between members of society. Equality refers to how much a society can produce with its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terms </w:t>
            </w:r>
            <w:r>
              <w:rPr>
                <w:rStyle w:val="DefaultParagraphFont"/>
                <w:rFonts w:ascii="Times New Roman" w:eastAsia="Times New Roman" w:hAnsi="Times New Roman" w:cs="Times New Roman"/>
                <w:b w:val="0"/>
                <w:bCs w:val="0"/>
                <w:i/>
                <w:iCs/>
                <w:smallCaps w:val="0"/>
                <w:color w:val="000000"/>
                <w:sz w:val="22"/>
                <w:szCs w:val="22"/>
                <w:bdr w:val="nil"/>
                <w:rtl w:val="0"/>
              </w:rPr>
              <w:t>equality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efficiency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similar in that they both refer to benefits to society. However they are different in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uniform distribution of those benefits and efficiency refers to maximizing benefits from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maximizing benefits from scarce resources and efficiency refers to uniform distribution of those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everyone facing identical tradeoffs and efficiency refers to the opportunity cost of the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the opportunity cost of the benefits and efficiency refers to everyone facing identical tradeoffs.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phrases best captures the notion of </w:t>
            </w:r>
            <w:r>
              <w:rPr>
                <w:rStyle w:val="DefaultParagraphFont"/>
                <w:rFonts w:ascii="Times New Roman" w:eastAsia="Times New Roman" w:hAnsi="Times New Roman" w:cs="Times New Roman"/>
                <w:b w:val="0"/>
                <w:bCs w:val="0"/>
                <w:i/>
                <w:iCs/>
                <w:smallCaps w:val="0"/>
                <w:color w:val="000000"/>
                <w:sz w:val="22"/>
                <w:szCs w:val="22"/>
                <w:bdr w:val="nil"/>
                <w:rtl w:val="0"/>
              </w:rPr>
              <w:t>efficiency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fairness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minimum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equitable outcome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words and phrases best captures the notion of </w:t>
            </w:r>
            <w:r>
              <w:rPr>
                <w:rStyle w:val="DefaultParagraphFont"/>
                <w:rFonts w:ascii="Times New Roman" w:eastAsia="Times New Roman" w:hAnsi="Times New Roman" w:cs="Times New Roman"/>
                <w:b w:val="0"/>
                <w:bCs w:val="0"/>
                <w:i/>
                <w:iCs/>
                <w:smallCaps w:val="0"/>
                <w:color w:val="000000"/>
                <w:sz w:val="22"/>
                <w:szCs w:val="22"/>
                <w:bdr w:val="nil"/>
                <w:rtl w:val="0"/>
              </w:rPr>
              <w:t>equality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minimum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maximum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society gets the most it can from its scarce resources, then the outcome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efficacious.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typical society strives to get the most it can from its scarce resources. At the same time, the society attempts to distribute the benefits of those resources to the members of the society in a fair manner. In other words, the society faces a tradeoff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guns and butter.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and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and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and leisure.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redistributes income from the wealthy to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improved, but equality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improved, but efficiency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efficiency and equality are improved.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efficiency nor equality are improved.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refers to the size of the economic pie; equality refers to how the pie is divided.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policies usually improve upon both equality and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long as the economic pie continually gets larger, no one will have to go hungry.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and equality can both be achieved if the economic pie is cut into equal pieces.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a successful attempt by government to cut the economic pie into more equal slices,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pie gets larger, and there will be more pie overall.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pie gets smaller, and there will be less pie overall.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increases the reward for working hard, resulting in people producing more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who earn more income pay less in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redistributes income from the wealthy to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improved, but equality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wealthy people and poor people benefit directly.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work less and produce fewer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collects more revenue in total.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attempts to improve equality in an economy the result is often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overall output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additional government revenue since overall income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implements programs such as progressive income tax rates, which of the following is likely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increased and efficiency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increased and efficiency is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decreased and efficiency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decreased and efficiency is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likely effect of government policies that redistribute income and wealth from the wealthy to the poor is that those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enhance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reward for working hard.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likely effect of government policies that redistribute income and wealth from the wealthy to the poor is that those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enhance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reward for working hard.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policies designed to equalize the distribution of economic well-being include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8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welfare system</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8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insurance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8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and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policies resulting in reduced efficiency include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8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welfare system</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8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insurance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8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and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government policies are enacted,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can usually be enhanced without an efficiency loss, but efficiency can never be enhanced without a reduction in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can usually be enhanced without a reduction in equality, but equality can never be enhanced without an efficiency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always the case that either efficiency and equality are both enhanced, or efficiency and equality are both diminished.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Senator Brown wants to increase taxes on people with high incomes and use the money to help the poor. Senator Johnson argues that such a tax will discourage successful people from working and will therefore make society worse off. An economist would say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should agree with Senator Brown.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should agree with Senator Johnson.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decision requires that we recognize both viewpoints.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tradeoffs between equity and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4"/>
              <w:gridCol w:w="6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ECON.MANK.024 - Classify the different functions an economist may serve.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certain state legislature is considering an increase in the state gasoline tax. Representative Campbell argues that an increase in the gasoline tax would harm low-income drivers disproportionately. Representative Richards responds by saying that low-income drivers own smaller cars that use less gasoline, and that low-income drivers therefore would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harmed disproportionately.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 Campbell’s argument is based primarily on efficiency, while Representative Richards’ argument is based primarily on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 Campbell’s argument is based primarily on equality, while Representative Richards’ argument is based primarily 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representatives’ arguments are based primarily 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representatives’ arguments are based primarily on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Senator Jackson argues that replacing the federal income tax with a national sales tax would increase the level of output. Senator Feldman objects that this policy would benefit the rich at the expense of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senators’ arguments are primarily about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senators’ arguments are primarily about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 Jackson’s argument is primarily about equality, while Senator Feldman’s argument is primarily about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 Jackson’s argument is primarily about efficiency, while Senator Feldman’s argument is primarily about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government taxes the wealthy at a higher rate than it taxes the poor and then develops programs to redistribute the tax revenue from the wealthy to the poor. This redistribution of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efficient and more equal for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efficient but less equal for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equal but less efficient for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less equal and less efficient for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has just passed a law requiring that all residents earn the same annual income regardless of work effort. This law is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efficiency and increase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efficiency but decrease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efficiency but increase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efficiency and decrease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an item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hours needed to earn money to buy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you give up to get that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less than the dollar value of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dollar value of the item.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the cost of something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dollar amount of obtaining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measured in units of time given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you give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often impossible to quantify, even in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ECON.MANK.15.2.1a - LO: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you give up to obtain an item is called your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explicit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correct concerning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Except to the extent that you pay more for them, opportunity costs should not include the cost of things you would have purchased anyway.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compute opportunity costs, you should subtract benefits from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 and the idea of trade-offs are not closely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should compare various options without considering opportunity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High-school athletes who skip college to become professional athletes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obviously do not understand the value of a college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do so because they cannot get into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that the opportunity cost of attending college is very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not making a rational decision since the marginal benefits of college outweigh the marginal costs of college for high-school athletes.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you have received $300 as a birthday gift. You can spend it today or you can put the money in a bank account for a year and earn 5 percent interest. The opportunity cost of spending the money today, in terms of what you could have after one year,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computing the opportunity cost of attending a basketball game you should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you pay for the ticket and the value of your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you pay for the ticket, but not the value of your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your time, but not the price you pay for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price of the ticket nor the value of your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Melody decides to spend three hours working overtime rather than going to the park with her friends. She earns $20 per hour for overtime work. Her opportunity cost of working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$60 she earns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$60 minus the enjoyment she would have received from going to the park.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she would have received had she gone to the park.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since she would have received less than $60 worth of enjoyment from going to the park.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Ramona decides to spend two hours taking a nap rather than attending her classes. Her opportunity cost of napping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the knowledge she would have received had she attended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$24 she could have earned if she had worked at her job for those two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her nap minus the value of attending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since she valued sleep more than attendance at class.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Hamid spends an hour studying instead of watching TV with his friends. The opportunity cost to him of studying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improvement in his grades from studying for the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improvement in his grades from studying minus the enjoyment of watching TV.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he would have received if he had watched TV with his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Since Hamid chose to study rather than to watch TV, the value of studying must have been greater to him than the value of watching TV.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For most students, the largest single cost of a college education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wages given up to attend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tuition, fees, and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room and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transportation, parking, and entertainment.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For most students, the earnings they give up to attend college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minor cost when compared to the costs of tuition, room and board, and the like.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single largest cost of their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equal to the costs of room and board at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considered true costs by an economist.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going to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spent on food, clothing, books, transportation, tuition, lodging, and other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the best opportunity a student gives up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for students who are fortunate enough to have all of their college expenses paid by someone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since a college education will allow a student to earn a larger income after graduation.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the opportunity cost of going to school?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money a student could have earned by working if he had not gone to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nap a student could have enjoyed if he had not attended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party a student could have enjoyed if he had not stayed in to study for his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money a student spends on rent for his apartment while attending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college student who wishes to calculate the true costs of going to college, the costs of room and 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be counted in full, regardless of the costs of eating and sleeping elsewhere.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be counted only to the extent that they are more expensive at college than elsewhere.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exceed the opportunity cost of going to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plus the cost of tuition, equals the opportunity cost of going to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calculate your true costs of going to college, what portion of your room-and-board expenses should be included?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full room-and-board expenses should always be included.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your room-and-board expenses should ever be included.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include only the amount by which your room-and-board expenses exceed the income you earn while attending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include only the amount by which your room-and-board expenses exceed the expenses for rent and food if you were not in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Frank’s decision to go to college. If he goes to college, he will spend $21,000 on tuition, $11,000 on room and board, and $1,800 on books. If he does not go to college, he will earn $16,000 working in a store and spend $7,200 on room and board. Frank’s cost of going to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Suppose after graduating from college you get a job working at a bank earning $30,000 per year. After two years of working at the bank earning the same salary, you have an opportunity to enroll in a one-year graduate program that would require you to quit your job at the bank. Which of the following should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included in a calculation of your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tuition and books to attend the graduate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$30,000 salary that you could have earned if you retained your job at the bank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$45,000 salary that you will be able to earn after having completed your graduate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insurance coverage and other employee benefits you would have received if you retained your job at the bank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which of the following individuals would the opportunity cost of going to college be highest?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promising young mathematician who will command a high salary once she earns her college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student with average grades who has never held a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famous, highly-paid actor who wants to take time away from show business to finish college and earn a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student who is the best player on his college basketball team, but who lacks the skills necessary to play professional basketball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Mandy’s decision to go to college. If she goes to college, she will spend $20,000 on tuition, $10,000 on room and board, and $2,000 on books. If she does not go to college, she will earn $18,000 working in a store and spend $8,000 on room and board. Mandy’s cost of going to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Noah’s decision to go to college. If he goes to college, he will spend $80,000 on tuition, $15,000 on room and board, and $4,000 on books. If he does not go to college, he will earn $22,000 working in a store and he will spend $13,000 on room and board. Noah’s cost of going to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Paul’s decision to go to college. If he goes to college, he will spend $90,000 on tuition, $15,000 on room and board, and $7,000 on books. If he does not go to college, he will earn $22,000 working at a construction job and he will spend $11,000 on room and board. Paul’s cost of going to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If Faith attends college, it will take her four years, during which time she will earn no income. She will pay $50,000 for tuition, $12,000 for room and board, and $5,000 for books. If she spends the four years working rather than attending college, she will pay $18,000 for room and board, pay no intuition, and buy no books. Based on this information, Faith’s economic cost of attending college would be $67,000 if, over the four years, she could earn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$12,000 instead of attending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$14,000 instead of attending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$16,000 instead of attending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$18,000 instead of attending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Maureen’s college raises the cost of room and board per semester. This increase raises Maureen’s opportunity cost of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if the amount she would have to pay for room and board if she didn’t attend college rose by the same amount. An increase in opportunity cost reduces Maureen’s incentive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if the amount she would have to pay for room and board if she didn’t attend college rose by the same amount. An increase in opportunity cost increases Maureen’s incentive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the amount she would have to pay for room and board if she didn’t attend college rose by less than the increase in the amount her college charges. An increase in opportunity cost reduces Maureen’s incentive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the amount she would have to pay for room and board if she didn’t attend college rose by less than the increase in the amount her college charges. An increase in opportunity cost increases Maureen’s incentive to attend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calculating the cost of college, which of the following should you probably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tuition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books required for college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you would have earned had you not gone to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rent for your off-campus apartment.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calculating the cost of college, which of the following should you probably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your meal plan for the cafeteria.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books required for college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you earn at your part-time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living in the dormitory.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your college institutes a new policy requiring you to pay for a permit to park your car in a campus parking lot.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parking permit is not part of the opportunity cost of attending college if you would not have to pay for parking otherwise.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parking permit is part of the opportunity cost of attending college if you would not have to pay for parking otherwise.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half of the cost of the parking permit is part of the opportunity cost of attending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parking permit is not part of the opportunity cost of attending college under any circumstances.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driven 800 miles on a vacation and then you notice that you are only 15 miles from an attraction you hadn’t known about, but would really like to see. In computing the opportunity cost of visiting this attraction you had not planned to visit, you should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cost of driving the first 800 miles and the next 15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driving the first 800 miles, but not the cost of driving the next 15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driving the next 15 miles, but not the cost of driving the first 800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cost of driving the first 800 miles nor the cost of driving the next 15 miles.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Barb’s aunt gave her $100 for her birthday with the condition that Barb buy herself something. In deciding how to spend the money, Barb narrows her options down to four choices: Option A, Option B, Option C, and Option D. Each option costs $100. Finally she decides on Option B. The opportunity cost of this decision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to Barb of the option she would have chosen had Option B not been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to Barb of Options A, C and D combined.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of the values to Barb of Options A, C, and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College-age athletes who drop out of college to play professional sports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not rational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well aware that their opportunity cost of attending college is very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concerned more about present circumstances than their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underestimate the value of a college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069.01.1 -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decisionmaker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ignores marginal changes and focuses instead on “the big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ignores the likely effects of government policies when he or she makes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takes an action only if the marginal benefit of that action exceeds the marginal cost of that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takes an action only if the combined benefits of that action and previous actions exceed the combined costs of that action and previous 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decisionmaking, the word “marginal” is most closely associated with the word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takes an action only if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 is less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 is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 benefit is greater than the average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 is greater than both the average cost and the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decisionmaker takes an action if and only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the action exceeds the marginal cost of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the action exceeds the marginal benefit of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the action is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the action is zero.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make decisions at the margin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following marginal traditions.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behaving in a random fashion.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thinking in black-and-white terms.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comparing marginal costs and marginal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make decisions “at the margin” by comparing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additional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 and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rational decisions "at the margin" means that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those decisions that do not impose a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evaluate how easily a decision can be reversed if problems arise.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marginal costs and marginal benefits of each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calculate the dollar costs for each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 marginal change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that involves little, if anything, that is 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significant adjustment.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for the worse, and so it is usually a short-term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incremental adjustment.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willing to pay more for a diamond than for a bottle of water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producing an extra diamond far exceeds the marginal cost of producing an extra bottle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an extra diamond far exceeds the marginal benefit of an extra bottle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producers of diamonds have a much greater ability to manipulate diamond prices than producers of water have to manipulate water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prices are held artificially low by governments, since water is necessary for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meat-processing company $50,000 to produce 5,000 pounds of steak. The company’s cost will be $50,009 if it produces an additional pound of steak. If the company produces 5,001 pounds of steak then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average cost is greater than its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average cost and its marginal cost are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average cost is less than its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insufficient information to compute average and marginal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079.01.1 -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Kyra gets from eating a second sandwich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benefit Kyra gets from eating two sandwiches minus the total benefit she gets from eating one sandwich.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the total benefit she gets from eating two sandwiches.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than the marginal cost of eating the second sandwich since she chose to eat the second sandwich.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benefit Kyra gets from eating three sandwiches minus the total benefit she gets from eating two sandwiches.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Susie gets from purchasing a third pair of gloves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the total benefit she gets from purchasing three pairs of gloves.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the marginal cost of purchasing the third pair of gloves.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benefit she gets from purchasing three pairs of gloves minus the total benefit she gets from purchasing two pairs of gloves.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benefit she gets from purchasing four pairs of gloves minus the total benefit she gets from purchasing three pairs of gloves.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takes an action if and only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benefit of the action exceeds the average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cost of the action exceeds the average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the action exceeds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the action exceeds the marginal benefit.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Ashley eats two bananas during a particular day. The marginal benefit she enjoys from eating the second banana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thought of as the total benefit Ashley enjoys by eating two bananas minus the total benefit she would have enjoyed by eating just the first banana.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determines Ashley’s marginal cost of the first and second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depend on how many bananas Ashley has already eaten.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determined unless we know how much she paid for the bananas.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much consideration, you have chosen Cancun over Ft. Lauderdale as your Spring Break destination this year. However, Spring Break is still months away, and you may reverse this decision. Which of the following events would prompt you to reverse this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going to Cancun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going to Cancun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going to Ft. Lauderdale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going to Ft. Lauderdale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much consideration, you have chosen Ireland over Spain for your Study Abroad program next year. However, the deadline for your final decision is still months away and you may reverse this decision. Which of the following events would prompt you to reverse this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going to Spain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going to Spain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going to Ireland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going to Ireland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 barber currently cuts hair for 50 clients per week and earns a profit. He is considering expanding his operation in order to serve more clients. Should he expand?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cutting hair is profitable.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he may not be able to sell more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depends on the marginal cost of serving more clients and the marginal revenue he will earn from serving more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depends on the average cost of serving more clients and the average revenue he will earn from serving more 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Get-There-Safe Bus company incurs an average cost of $45 for each passenger it carries on its trip from Atlanta to Chattanooga. In advance of a particular trip, four seats remain unsold. The bus company could increase its profit only if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charged any ticket price above $0 for the four remaining seats.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charged at least $11.25 for each of the four remaining seats.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charged at least $45 for each of the four remaining seats.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paid four people to occupy the four remaining seats.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flying a 200-seat plane for an airline is $100,000 and there are 10 empty seats on a flight. If the marginal cost of flying a passenger is $200 and a standby passenger is willing to pay $300, the airline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the ticket because the marginal benefit exceeds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the ticket because the marginal benefit exceeds the average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sell the ticket because the marginal benefit is less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sell the ticket because the marginal benefit is less than the average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flying a 100-seat plane for an airline is $50,000 and there are 10 empty seats on a flight. The average cost per seat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cannot be determined from the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089.01.1 -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flying a 100-seat plane for an airline is $50,000 and there are 10 empty seats on a flight. The marginal cost of flying a passenger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cannot be determined from the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flying a 200-seat plane for an airline is $100,000 and there are 10 empty seats on a flight. The airline should sell a ticket to a standby passenger only if the passenger is willing to pay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cannot be determined from the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Stephen is restoring a car and has already spent $4,000 on the restoration. He expects to be able to sell the car for $5800. Stephen discovers that he needs to do an additional $2,400 of work to make the car worth $5,800 to potential buyers. He could also sell the car now, without completing the additional work, for $3,800. What should 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sell the car now for $3,800.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keep the car since it wouldn’t be rational to spend $6,400 restoring a car and then sell it for only $5,800.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complete the additional work and sell the car for $5,800.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matter which action he takes since the outcome will be the same either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Bill is restoring a car and has already spent $4000 on the restoration. He expects to be able to sell the car for $6200. Bill discovers that he needs to do an additional $2400 of work to make the car worth $6200 to potential buyers. He could also sell the car now, without completing the additional work, for $3800. What should 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sell the car now for $3800.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keep the car since it wouldn’t be rational to spend $6400 restoring a car and then sell it for only $6200.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complete the additional work and sell the car for $6200.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matter if Bill sells the car now or completes the work and then sells it at the higher price because the outcome will be the same either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Cole is refinishing an antique china cabinet and has already spent $180 on the restoration. He expects to be able to sell the cabinet for $360. Cole discovers that he needs to do an additional $200 worth of work to make the cabinet worth $360 to potential buyers. He could also sell the cabinet now, without completing the additional work, for $100. What should Cole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sell the cabinet now for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keep the cabinet since it wouldn’t be rational to spend $380 restoring a cabinet and then sell it for only $360.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complete the additional work and sell the cabinet for $360.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matter which action he takes since the outcome will be the same either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Katie is planning to sell her house, and she is considering making two upgrades to the house before listing it for sale. Replacing the carpeting will cost her $2,500 and replacing the roof will cost her $9,000. Katie expects the new carpeting to increase the value of her house by $3,000 and the new roof to increase the value of her house by $7,000.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make both improvements to her 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replace the carpeting but not replace the roof.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replace the roof but not replace the carpeting.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not make either improvement to her house.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Bridget drinks three sodas during a particular day. The marginal benefit she enjoys from drinking the third soda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thought of as the total benefit Bridget enjoys by drinking three sodas minus the total benefit she would have enjoyed by drinking just two sodas.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determines Bridget’s willingness to pay for the third soda.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likely different from the marginal benefit provided to Bridget by the second soda.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A construction company has built 30 houses so far this year at a total cost to the company of $7.5 million. If the company builds a 31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house, its total cost will increase to $7.76 million.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first 30 houses, the average cost per house was $250,000.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the 31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house, if it is built, will be $260,000.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company can experience a marginal benefit of $275,000 by building the 31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house, then the company should build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Acme Home Builders, Inc., has built 24 houses so far this year at a total cost to the company of $4.80 million. If the company builds a 25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house, its total cost will increase to $5.05 million.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first 24 houses, the average cost per house was $205,000.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the 25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house, if it is built, will equal $250,000.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company can sell the 25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house for at least $202,000, then it should build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furniture company $8,750 to produce 25 tables. The company’s total cost will be $9,125 if it produces a 26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table. If the company produces 26 tables, then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average cost is greater than its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average cost and its marginal cost are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average cost is less than its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cannot be determined from the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099.01.1 -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operating a 100 room hotel for a night is $10,000 and there are 5 empty rooms for tonight. If the marginal cost of operating one room for one night is $30 and a customer is willing to pay $60 for the night, the hotel manager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rent the room because the marginal benefit exceeds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rent the room because the marginal benefit exceeds the average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rent the room because the marginal benefit is less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rent the room because the marginal benefit is less than the average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operating a 75 room hotel for a night is $6,000 and there are 5 empty rooms for tonight. The marginal cost per room per night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$120.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determined from the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operating a 75 room hotel for a night is $6,000 and there are 5 empty rooms for tonight. If the marginal cost of operating one room for one night is $40, the hotel manager should rent one of the empty rooms only if a customer is willing to pay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$40, as the average benefit will exceed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$40, as the marginal benefit will exceed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$80, as the average benefit will exceed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$80, as the marginal benefit will exceed the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company $35,000 to produce 500 graphing calculators. The company’s cost will be $35,080 if it produces an additional graphing calculator. If the company produces 501 graphing calculators then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average cost is greater than its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average cost and its marginal cost are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average cost is less than its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cannot be determined from the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DeShawn has spent $600 purchasing and repairing an old fishing boat, which he expects to sell for $900 once the repairs are complete. DeShawn discovers that, in addition to the $600 he has already spent, he needs to make an additional repair, which will cost another $400, in order to make the boat worth $900 to potential buyers. He can sell the boat as it is now for $400. What should 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sell the boat as it is now for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keep the boat since it would not be rational to spend $1,000 on repairs and then sell the boat for $900.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complete the repairs and sell the boat for $900.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matter which action he takes; the outcome is the same either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Betty’s Bakery bakes fresh bread every morning. Any bread not sold by the end of the day is thrown away. A loaf of bread costs Betty $2.00 to produce, and she prices loaves of bread at $3.50 per loaf. Suppose near the end of one day Betty still has 12 loaves of bread on hand. Which of the following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Betty should only sell the remaining bread for $3.50 per loaf since that is the regular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Betty should only sell the remaining bread for $2.00 per loaf or more since that is what the bread costs to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Betty should be willing to sell the remaining bread for any price above $0 per loaf since she will have to throw it away if she does not sell it for something.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Betty should just throw the bread away and change the price of her bread starting tomorrow to make sure she sells all of her bread each 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 bagel shop sells fresh baked bagels from 5 a.m. until 7 p.m. every day. The shop does not sell day-old bagels, so all unsold bagels are thrown away at 7 p.m. each day. The cost of making and selling a dozen bagels is $1.00; there are no costs associated with throwing bagels away. If the manager has 8 dozen bagels left at 6:30 p.m. on a particular day, which of the following alternatives is most attractive?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the price of the remaining bagels, even if the price falls below $1.00 per dozen.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the price of the remaining bagels, but under no circumstances should the price fall below $1.00 per dozen.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Throw the bagels away and produce 8 fewer dozen bagels tomorrow.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Starting tomorrow, lower the price on all bagels so they will all be sold earlier in the 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Rick buys a 1966 Mustang for $3,000, planning to restore and sell the car. He goes on to spend $9,000 restoring the car. At this point he can sell the car for $10,000. As an alternative, he can spend an additional $3,000 replacing the engine. With a new engine the car would sell for $13,000. Rick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complete the repairs and sell the car for $13,000.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the car now for $10,000.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never try such an expensive project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indifferent between (i) selling the car now and (ii) replacing the engine and then selling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Yvette buys and sells real estate. Two weeks ago, she paid $300,000 for a house on Pine Street, intending to spend $50,000 on repairs and then sell the house for $400,000. Last week, the city government announced a plan to build a new landfill on Pine Street just down the street from the house Yvette purchased. As a result of the city’s announced plan, Yvette is weighing two alternatives: She can go ahead with the $50,000 in repairs and then sell the house for $290,000, or she can forgo the repairs and sell the house as it is for $250,000. She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the house and live in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 ahead with the $50,000 in repairs and sell the house for $290,000.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forgo the repairs and sell the house as it is for $250,000.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house from Pine Street to a more desirable location, regardless of the cost of doing so.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considering staying in college another semester so that you can complete a major in economics. In deciding whether or not to stay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total cost of your education to the total benefits of your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total cost of your education to the benefits of staying one more semester.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cost of staying one more semester to the benefits of staying one more semester.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total benefits of your education to the cost of staying one more semester.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Kyle is planning to take a roadtrip. After he makes his plans, he has to make some unexpected auto repairs. Also, he sees the price of gas has gone up. Which of these two events should Kyle consider in deciding if it is still worthwhile to go on the trip?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unexpected repairs and the increase in the price of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unexpected increase for repairs, but not the increase in the price of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the price of gas, but not the unexpected repairs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unexpected increase in the price of gas nor the unexpected repairs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eaten two bowls of ice cream at Sundae School Ice Cream store. You consider eating a third. As a rational consumer you should make your choice by comparing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from eating all three bowls of ice cream to how much three bowls of ice cream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from eating all three bowls of ice cream to how much one more bowl of ice cream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from eating one more bowl of ice cream to how much three bowls of ice cream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from eating one more bowl of ice cream to how much one more bowl of ice cream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Olivia was accepted by Northwestern and by another university. She is trying to decide where to go. Which of the following should influence her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she spent applying to Northwestern, and the difference between living expenses at Northwestern and the other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she spent applying to Northwestern, but not the difference between living expenses at Northwestern and the other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living expenses at Northwestern and her second choice, but not how much she spent applying to Northwestern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how much she spent applying to Northwestern nor the difference between living expenses at Northwestern and her second choice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You go to the movieplex where movies ordinarily cost $9. You are intending to see a movie for which you have a $3 off coupon good for only that movie at that time. However, when you get there you see a friend who asks if you would rather see a new release. Both movies start and end at the same time. If you decide to see the new release with your friend, what is your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you value the first movie +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you value the first movie + $9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Max and Maddy charge people to park on their lawn while attending a nearby craft fair. At the current price of $10, seven people park on their lawn. If they raise the price to $15, they know that only five people will want to park on their lawn. Whether they have seven or five cars parked on their lawn does not affect their costs. From this information it follows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leave the price at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matter if they charge $10 or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do better charging $15 than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raise the price even more.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Your professor loves her work, teaching economics. She has been offered other positions in the corporate world that would increase her income by 25 percent, but she has decided to continue working as a professor. Her decision would not change unless the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teaching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teaching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a corporate job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a corporate job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your management professor has been offered a corporate job with a 30 percent pay increase. He has decided to take the job. For him, the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leaving was greater than the 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leaving was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teaching was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Marginal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induces a person to act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trade-off.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incentive.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particularly adept at understanding that people respond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punishments more than rewards.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rewards more than punishments.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on gasoline encourages people to drive smaller, more fuel-efficient cars. Which principle of economics does this illustrate?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something is what you give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2"/>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ECON.MANK.224 - Given a scenario, identify which principle of economic interaction best describes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likely to respond to a policy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they think the policy is a good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the policy change changes the costs of their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the policy change changes the benefits of their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policy changes either the costs or benefits of their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state of Wyoming passes a law that increases the tax on cigarettes. As a result, smokers who live in Wyoming start purchasing their cigarettes in surrounding states. Which of the following principles does this best illustrate?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usually a good way to organize economic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2"/>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ECON.MANK.224 - Given a scenario, identify which principle of economic interaction best describes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policies can change the costs and benefits that people face. Those policies have the potential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 people’s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 people’s decisions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 results that policymakers did not intend.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Ralph Nader's book </w:t>
            </w:r>
            <w:r>
              <w:rPr>
                <w:rStyle w:val="DefaultParagraphFont"/>
                <w:rFonts w:ascii="Times New Roman" w:eastAsia="Times New Roman" w:hAnsi="Times New Roman" w:cs="Times New Roman"/>
                <w:b w:val="0"/>
                <w:bCs w:val="0"/>
                <w:i/>
                <w:iCs/>
                <w:smallCaps w:val="0"/>
                <w:color w:val="000000"/>
                <w:sz w:val="22"/>
                <w:szCs w:val="22"/>
                <w:bdr w:val="nil"/>
                <w:rtl w:val="0"/>
              </w:rPr>
              <w:t>Unsafe at Any Speed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caused Congress to require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safety glass in all new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seat belts in all new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bags in all new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stricter drunk driving laws in all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Following the implementation of laws requiring automobiles to have seat belts, which of the following occurred?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individual’s probability of surviving an auto accident rose.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was an increase in pedestrian deaths.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was an increase in automobile 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U.S. laws requiring that drivers wear seat belts have resulted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both driver deaths and pedestrian deaths.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accidents and fewer deaths per accident.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driver deaths, fewer accidents and fewer pedestrian deaths.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little change in the number of driver deaths, but more accidents and more pedestrian deaths.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 indicates that seat belt laws have led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pedestrian deaths.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automobile 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deaths per automobile accident.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One effect of the government-imposed seat belt law in the U.S. has been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dramatic decrease in the number of pedestrian deaths.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safer driving.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dramatic decrease in the number of driver deaths.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the available evidence, which of the following groups benefits most from mandatory seat belt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pedestrians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drivers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of collision-repair shops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policy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state of Illinois passes a law that bans smoking in restaurants. As a result, residents of Wisconsin who do not like breathing second-hand smoke begin driving across the border to Illinois to eat at restaurants there. Which of the following principles does this best illustrate?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usually a good way to organize economic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2"/>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ECON.MANK.224 - Given a scenario, identify which principle of economic interaction best describes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former Soviet Union, producers were paid for meeting output targets, not for selling products. Under those circumstances, what were the economic incentives for producers?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produce good quality products so that society would benefit from the resources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conserve on costs, so as to maintain efficiency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produce enough to meet the output target, without regard for quality or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produce those products that society desires most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four principles of </w:t>
            </w:r>
            <w:r>
              <w:rPr>
                <w:rStyle w:val="DefaultParagraphFont"/>
                <w:rFonts w:ascii="Times New Roman" w:eastAsia="Times New Roman" w:hAnsi="Times New Roman" w:cs="Times New Roman"/>
                <w:b w:val="0"/>
                <w:bCs w:val="0"/>
                <w:i/>
                <w:iCs/>
                <w:smallCaps w:val="0"/>
                <w:color w:val="000000"/>
                <w:sz w:val="22"/>
                <w:szCs w:val="22"/>
                <w:bdr w:val="nil"/>
                <w:rtl w:val="0"/>
              </w:rPr>
              <w:t>individual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132.01.1 -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exemplifies a principle of individual decisionmaking?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can sometimes improve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something is what you give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2"/>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ECON.MANK.224 - Given a scenario, identify which principle of economic interaction best describes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133.01.1 -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a group responding to an incentive?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attend class because of an attendance policy that reduces their grade for absences.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buy more of a product when it is on sale at a reduced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Universities offer fewer online classes when they generate more revenue than traditional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work harder to earn higher commissions.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2"/>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ECON.MANK.224 - Given a scenario, identify which principle of economic interaction best describes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Michael is a college student. He can either buy a textbook for $100 or save up for a road trip he wants to take during the summer. This illustrates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135.01.1 -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balance between maximizing a society's income and an equal distribution of that income is an illustration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forces of supply and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136.01.1 -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balance between efficiency and equality is an illustration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forces of supply and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137.01.1 -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Tim decides to spend four hours playing video games rather than attending his classes. His opportunity cost of playing games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the knowledge he would have received had he attended his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$50 he could have earned if he had worked at his job for those four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his time playing video games minus the value of attending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since he valued playing video games more than attending classes.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138.01.1 -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Jane decides to spend four hours working overtime rather than going to a family gathering. She earns $12.50 per hour for overtime work. Her opportunity cost of working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$50 she earns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$50 minus the enjoyment she would have received from going to the family gathering.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she would have received had she gone to the family gathering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since she wanted to work more than she wanted to attend the family gathering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139.01.1 -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Larry's decision to go to college. If he goes to college, he will spend a total of $120,000 on tuition, $30,000 on room and board, and $3,500 on books over four years. If he does not go to college, he will earn $30,000 annually working in a store and spend $7,000 on room and board each year. Larry's cost of going to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$245,500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140.01.1 -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If Jane attends graduate school, it will take her two years, during which time she will earn no income. She will pay a total of $100,000 for tuition, $20,000 for room and board, and $2,000 for books. If she spends the two years working rather than attending college, she will pay a total of $18,000 for room and board, pay no intuition, and buy no books. Based on this information, Jane's economic cost of attending graduate school would be $175,000 if, over the two years, she could earn a total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$53,000 instead of attending graduate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$55,000 instead of attending graduate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$71,000 instead of attending graduate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$73,000 instead of attending graduate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141.01.1 - MC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industries has a marginal cost that is close to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​automobile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​aircraft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​furniture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Marginal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142.01.1 - MC - MANK08</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 1.1: MC - How People Make Decisions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Anita verma</vt:lpwstr>
  </property>
</Properties>
</file>