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Each year, Earth's surface radiates away more energy than it receives from the Sun.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3"/>
              <w:gridCol w:w="64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Radiant Energy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METT.AHRE.16.2.6: - Apply the principles of radiant energy to the Sun and Earth.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Good absorbers of radiation are usually poor emitters of radiation.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3"/>
              <w:gridCol w:w="64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Radiant Energy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METT.AHRE.16.2.6: - Apply the principles of radiant energy to the Sun and Earth.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At night, low clouds weaken the atmospheric greenhouse effect.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00"/>
              <w:gridCol w:w="6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Radiation - Absorption, Emission, and Equilibrium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METT.AHRE.16.2.8: - Discuss the atmospheric greenhouse effect, and assess its impact on climate and life on Earth.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The atmosphere near Earth's surface is "heated from below" by heat energy from Earth’s interior.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Radiation - Absorption, Emission, and Equilibrium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METT.AHRE.16.2.10: - Investigate the roles of energy absorption and emission with regard to Earth's energy balance, and in this context, explain latitudinal temperature fluctuations observed on Earth.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Occasionally, the aurora can be observed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Solar Particles, the Aurora, and Space Weather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METT.AHRE.16.2.12: - Identify the differences between solar winds and storms and their respective phenomena as observed in Earth's atmosphere.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A temperature of 250 K is considered extremely hot.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44"/>
              <w:gridCol w:w="7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Energy, Temperature, and Heat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METT.AHRE.16.2.2: - Compare the Fahrenheit, Celsius and Kelvin temperature scales and outline their scientific backgrounds and uses today.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Heat is transferred in Earth’s atmosphere by radiation.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2"/>
              <w:gridCol w:w="71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Radiation - Absorption, Emission, and Equilibrium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METT.AHRE.16.2.9: - Examine the effect that conduction, convection, scattering, and reflection have on Earth’s radiant energy budget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Even though Earth is cooler than the Sun, it emits much more radiation than the Sun.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3"/>
              <w:gridCol w:w="64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Radiation - Absorption, Emission, and Equilibrium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METT.AHRE.16.2.6: - Apply the principles of radiant energy to the Sun and Earth.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atmosphere, advection is horizontal, convection is vertical.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97"/>
              <w:gridCol w:w="71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Heat Transfer in the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METT.AHRE.16.2.4: - Describe the principles of conduction, convection and advection and summarize their roles in Earth's atmosphere.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infrared portion of the electromagnetic spectrum carries the most amount of energy.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3"/>
              <w:gridCol w:w="64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Radiant Energy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METT.AHRE.16.2.6: - Apply the principles of radiant energy to the Sun and Earth.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​Carbon dioxide and water vapor are called selective absorbing greenhouse gases.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Radiation - Absorption, Emission, and Equilibrium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METT.AHRE.16.2.7: - Define the terms blackbody, radiative equilibrium temperature, selective absorber, atmospheric window, and describe their relationship to the atmospheric greenhouse effect.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Both Earth and the Sun can be treated as blackbodies.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Radiation - Absorption, Emission, and Equilibrium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METT.AHRE.16.2.10: - Investigate the roles of energy absorption and emission with regard to Earth's energy balance, and in this context, explain latitudinal temperature fluctuations observed on Earth.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aurora usually occur more frequently above Maine than above Washington State.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3"/>
              <w:gridCol w:w="66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Solar Particles, the Aurora, and Space Weather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METT.AHRE.16.2.11: - Describe the solar wind and its interaction with Earth's magnetic field.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solar wind is not responsible for solar storms. Solar wind and solar storm are simply different names for the same phenomena.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Solar Particles, the Aurora, and Space Weather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METT.AHRE.16.2.12: - Identify the differences between solar winds and storms and their respective phenomena as observed in Earth's atmosphere.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Without water vapor to absorb Earth's emitted infrared radiation, Earth would lose more heat.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Radiation - Absorption, Emission, and Equilibrium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METT.AHRE.16.2.7: - Define the terms blackbody, radiative equilibrium temperature, selective absorber, atmospheric window, and describe their relationship to the atmospheric greenhouse effect.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Visible radiation is more successful in dislodging electrons from air atoms and molecules than ultraviolet radiation.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3"/>
              <w:gridCol w:w="64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Radiant Energy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METT.AHRE.16.2.6: - Apply the principles of radiant energy to the Sun and Earth.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Most of the solar wind emitted by the Sun never reaches Earth due to Earth’s tilt.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3"/>
              <w:gridCol w:w="66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Solar Particles, the Aurora, and Space Weather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METT.AHRE.16.2.11: - Describe the solar wind and its interaction with Earth's magnetic field.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Temperature and heat describe the same characteristic of Earth’s atmosphere.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Energy, Temperature, and Heat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METT.AHRE.16.2.1: - Define the terms energy, potential energy, kinetic energy, radiant energy, temperature and heat, and describe their relationships in the context of Earth's atmosphere.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A change of one degree on the Celsius scale is ____ a change of one degree on the Fahrenheit scale.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equal 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larger than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smaller than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opposite direction of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insignificant in comparison to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44"/>
              <w:gridCol w:w="7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Energy, Temperature, and Heat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METT.AHRE.16.2.2: - Compare the Fahrenheit, Celsius and Kelvin temperature scales and outline their scientific backgrounds and uses today.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temperature of the air is said to be at absolute zero, one might conclude that the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motion of the molecules is at a maximum.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molecules are occupying a large volume.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molecules contain a minimum amount of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temperature is 0</w:t>
                  </w:r>
                  <w:r>
                    <w:rPr>
                      <w:rStyle w:val="DefaultParagraphFont"/>
                      <w:rFonts w:ascii="Symbol" w:eastAsia="Symbol" w:hAnsi="Symbol" w:cs="Symbol"/>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air temperature is 0</w:t>
                  </w:r>
                  <w:r>
                    <w:rPr>
                      <w:rStyle w:val="DefaultParagraphFont"/>
                      <w:rFonts w:ascii="Symbol" w:eastAsia="Symbol" w:hAnsi="Symbol" w:cs="Symbol"/>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44"/>
              <w:gridCol w:w="7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Energy, Temperature, and Heat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METT.AHRE.16.2.2: - Compare the Fahrenheit, Celsius and Kelvin temperature scales and outline their scientific backgrounds and uses today.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Energy of motion is also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dynamic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kinetic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sensible heat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static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latent heat energy.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Energy, Temperature, and Heat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METT.AHRE.16.2.1: - Define the terms energy, potential energy, kinetic energy, radiant energy, temperature and heat, and describe their relationships in the context of Earth's atmosphere.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heat energy released when water vapor changes to a liquid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specific heat of evaporation.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latent heat of fusion.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latent heat of fission.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latent heat of condensation.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specific heat of condensation.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Energy, Temperature, and Heat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METT.AHRE.16.2.3: - Differentiate heat capacity, specific heat, latent heat and sensible heat, and explain how they relate to evaporation-transportation-condensation cycles in Earth's atmosphere.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water changes from a liquid to a vapor, we call this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freezing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condensation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sublimation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evaporation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Energy, Temperature, and Heat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METT.AHRE.16.2.3: - Differentiate heat capacity, specific heat, latent heat and sensible heat, and explain how they relate to evaporation-transportation-condensation cycles in Earth's atmosphere.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released as sensible heat during the formation of clouds?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longwave radiation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latent heat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shortwave radiation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sublimation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Energy, Temperature, and Heat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METT.AHRE.16.2.3: - Differentiate heat capacity, specific heat, latent heat and sensible heat, and explain how they relate to evaporation-transportation-condensation cycles in Earth's atmosphere.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processes of condensation and freezing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both release sensible heat into the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absorb sensible heat from the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do not affect the temperature of their surroundings.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do not involve energy transport.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both negative processes.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Energy, Temperature, and Heat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METT.AHRE.16.2.3: - Differentiate heat capacity, specific heat, latent heat and sensible heat, and explain how they relate to evaporation-transportation-condensation cycles in Earth's atmosphere.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poorest conductor of heat?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still air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snow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soil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91"/>
              <w:gridCol w:w="71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Heat Transfer in the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METT.AHRE.16.2.4: - Describe the principles of conduction, convection, and advection and summarize their roles in Earth's atmosphere.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Horizontal transport by the wind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advection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radiation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latent heat.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reflection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91"/>
              <w:gridCol w:w="71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Heat Transfer in the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METT.AHRE.16.2.4: - Describe the principles of conduction, convection, and advection and summarize their roles in Earth's atmosphere.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of heat energy required to bring about a change in temperature in a substance is called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radiative equilibrium.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dead heat.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conduction heat.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latent heat.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heat capacity.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Energy, Temperature, and Heat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METT.AHRE.16.2.3: - Differentiate heat capacity, specific heat, latent heat and sensible heat, and explain how they relate to evaporation-transportation-condensation cycles in Earth's atmosphere.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Snow will usually melt on the roof of a home that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facing south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conductor of heat.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well insulated.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poorly insulated.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poor radiator of heat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91"/>
              <w:gridCol w:w="71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Heat Transfer in the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METT.AHRE.16.2.4: - Describe the principles of conduction, convection, and advection and summarize their roles in Earth's atmosphere.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vertical exchange of heat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expansion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evaporation.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condensation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convection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91"/>
              <w:gridCol w:w="71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Heat Transfer in the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METT.AHRE.16.2.4: - Describe the principles of conduction, convection, and advection and summarize their roles in Earth's atmosphere.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temperature of a rising air parcel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always cools due to expansion.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always warms due to expansion.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always cools due to compression.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always warms due to compression.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remains constant.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97"/>
              <w:gridCol w:w="71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Heat Transfer in the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METT.AHRE.16.2.4: - Describe the principles of conduction, convection and advection and summarize their roles in Earth's atmosphere.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proper order from shortest to longest wavelength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visible, infrared, and ultraviolet.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infrared, visible, and ultraviolet.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ultraviolet, visible, and infrared.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visible, ultraviolet, and infrared.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3"/>
              <w:gridCol w:w="64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Radiant Energy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METT.AHRE.16.2.6: - Apply the principles of radiant energy to the Sun and Earth.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Sinking air warms as a result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expansion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condensation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friction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conduction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97"/>
              <w:gridCol w:w="71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Heat Transfer in the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METT.AHRE.16.2.4: - Describe the principles of conduction, convection and advection and summarize their roles in Earth's atmosphere.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do red and blue light differ?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Blue light has a higher speed of propagation.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wavelength of red light is longer.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Red light has a higher intensity.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Red and blue light have different directions of propagation.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wavelength of blue light is longer.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3"/>
              <w:gridCol w:w="64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Radiant Energy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METT.AHRE.16.2.6: - Apply the principles of radiant energy to the Sun and Earth.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Solar radiation reaches Earth's surface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visible radiation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ultraviolet radiation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infrared radiation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visible and infrared radiation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ultraviolet, visible, and infrared radiation.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3"/>
              <w:gridCol w:w="64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Radiant Energy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METT.AHRE.16.2.6: - Apply the principles of radiant energy to the Sun and Earth.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determines the type (wavelength) and amount of radiation that an object emits?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thermal conductivity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density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latent heat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specific heat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73"/>
              <w:gridCol w:w="71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Radiant Energy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METT.AHRE.16.2.5: - Define electromagnetic energy and radiant energy, and illustrate the relationship between radiation and temperature.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Often before sunrise on a clear, calm, cold morning, ice (frost) can be seen on the tops of parked cars, even when the air temperature is above freezing because the tops of cars are cooling by a loss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convection.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latent heat.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radiation.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condensation.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73"/>
              <w:gridCol w:w="71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Radiant Energy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METT.AHRE.16.2.5: - Define electromagnetic energy and radiant energy, and illustrate the relationship between radiation and temperature.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 keep an object cool while exposed to direct sunlight,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put it inside a brown paper bag.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wrap it in black paper.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wrap it in plastic wrap.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wrap it in aluminum foil with the shiny side facing outward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​put it inside a clear container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73"/>
              <w:gridCol w:w="71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Radiant Energy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METT.AHRE.16.2.5: - Define electromagnetic energy and radiant energy, and illustrate the relationship between radiation and temperature.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type of energy has a wavelength shorter than that of violet light?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green visible radiation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blue visible radiation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infrared radiation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red visible radiation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ultraviolet radiation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3"/>
              <w:gridCol w:w="64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Radiant Energy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METT.AHRE.16.2.6: - Apply the principles of radiant energy to the Sun and Earth.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 which temperature would Earth be radiating energy at the greatest rate or intensity?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-5</w:t>
                  </w:r>
                  <w:r>
                    <w:rPr>
                      <w:rStyle w:val="DefaultParagraphFont"/>
                      <w:rFonts w:ascii="Symbol" w:eastAsia="Symbol" w:hAnsi="Symbol" w:cs="Symbol"/>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-40</w:t>
                  </w:r>
                  <w:r>
                    <w:rPr>
                      <w:rStyle w:val="DefaultParagraphFont"/>
                      <w:rFonts w:ascii="Symbol" w:eastAsia="Symbol" w:hAnsi="Symbol" w:cs="Symbol"/>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60</w:t>
                  </w:r>
                  <w:r>
                    <w:rPr>
                      <w:rStyle w:val="DefaultParagraphFont"/>
                      <w:rFonts w:ascii="Symbol" w:eastAsia="Symbol" w:hAnsi="Symbol" w:cs="Symbol"/>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32</w:t>
                  </w:r>
                  <w:r>
                    <w:rPr>
                      <w:rStyle w:val="DefaultParagraphFont"/>
                      <w:rFonts w:ascii="Symbol" w:eastAsia="Symbol" w:hAnsi="Symbol" w:cs="Symbol"/>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105</w:t>
                  </w:r>
                  <w:r>
                    <w:rPr>
                      <w:rStyle w:val="DefaultParagraphFont"/>
                      <w:rFonts w:ascii="Symbol" w:eastAsia="Symbol" w:hAnsi="Symbol" w:cs="Symbol"/>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3"/>
              <w:gridCol w:w="64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Radiant Energy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METT.AHRE.16.2.6: - Apply the principles of radiant energy to the Sun and Earth.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Most of the radiation emitted by a human body is in the form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ultraviolet radiation and is invisible.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visible radiation but is too weak to be visible.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infrared radiation and is invisible.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humans do not emit electromagnetic radiation.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whole electromagnetic spectrum.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73"/>
              <w:gridCol w:w="71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Radiant Energy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METT.AHRE.16.2.5: - Define electromagnetic energy and radiant energy, and illustrate the relationship between radiation and temperature.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Clouds form by the process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sublimation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condensation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evaporation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both deposition and condensation.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Energy, Temperature, and Heat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METT.AHRE.16.2.3: - Differentiate heat capacity, specific heat, latent heat and sensible heat, and explain how they relate to evaporation-transportation-condensation cycles in Earth's atmosphere.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Sun emits its greatest intensity of radiation in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visible portion of the spectrum.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infrared portion of the spectrum.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ultraviolet portion of the spectrum.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x-ray portion of the spectrum.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gamma ray portion of the spectrum.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3"/>
              <w:gridCol w:w="64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Radiant Energy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METT.AHRE.16.2.6: - Apply the principles of radiant energy to the Sun and Earth.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Earth emits radiation with greatest intensity 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infrared wavelengths.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radio wavelengths.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visible wavelengths.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ultraviolet wavelengths.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X-ray wavelengths.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3"/>
              <w:gridCol w:w="64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Radiant Energy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METT.AHRE.16.2.6: - Apply the principles of radiant energy to the Sun and Earth.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principle best describes why melting occurs first in snow around tree trunks?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Snow is a good absorber of infrared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Snow is a poor emitter of infrared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Snow is a poor reflector of visible light.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Snow is a poor absorber of visible light.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Snow is a poor absorber of ultraviolet light.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Radiant Energy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METT.AHRE.16.2.7: - Define the terms blackbody, radiative equilibrium temperature, selective absorber, atmospheric window, and describe their relationship to the atmospheric greenhouse effect.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Without the atmospheric greenhouse effect, the average surface temperature would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higher than at present.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lower than at present.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same as it is now.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radiative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00"/>
              <w:gridCol w:w="6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Radiation - Absorption, Emission, Equilibrium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METT.AHRE.16.2.8: - Discuss the atmospheric greenhouse effect, and assess its impact on climate and life on Earth.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atmospheric greenhouse effect is produced mainly by the absorption and re-emission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visible light by the atmosphere.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ultraviolet radiation by the atmosphere.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infrared radiation by the atmosphere.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visible light by clouds.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visible light by the ground.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00"/>
              <w:gridCol w:w="6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Radiation - Absorption, Emission, and Equilibrium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METT.AHRE.16.2.8: - Discuss the atmospheric greenhouse effect, and assess its impact on climate and life on Earth.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last night was clear and calm. Tonight’s forecast indicates that low clouds will be present. From this, you would conclude that tonight's minimum temperature will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higher than last night's minimum 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lower than last night's minimum 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same as last night's minimum 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above freezing.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below freezing.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00"/>
              <w:gridCol w:w="6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Radiation - Absorption, Emission, and Equilibrium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METT.AHRE.16.2.8: - Discuss the atmospheric greenhouse effect, and assess its impact on climate and life on Earth.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gases are primarily responsible for the atmospheric greenhouse effect in Earth's atmosphere?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oxygen and nitrogen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nitrogen and carbon dioxide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ozone and oxygen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water vapor and carbon dioxide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nitrous oxide and chlorofluorocarbons.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Radiation - Absorption, Emission, and Equilibrium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METT.AHRE.16.2.7: - Define the terms blackbody, radiative equilibrium temperature, selective absorber, atmospheric window, and describe their relationship to the atmospheric greenhouse effect.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combined albedo of Earth and the atmosphere is approximately ____ percent.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2"/>
              <w:gridCol w:w="71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Radiation - Absorption, Emission, and Equilibrium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METT.AHRE.16.2.9: - Examine the effect that conduction, convection, scattering, and reflection have on Earth’s radiant energy budget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albedo of the Moon is 7 percent. This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Moon can absorb seven times more energy than Earth.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7 percent of sunlight striking the Moon is absorbed.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Moon emits only 7 percent as much energy as it absorbs from the Sun.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93 percent of sunlight striking the Moon is reflected.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7 percent of sunlight striking the moon is reflected.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2"/>
              <w:gridCol w:w="71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Radiation - Absorption, Emission, and Equilibrium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METT.AHRE.16.2.9: - Examine the effect that conduction, convection, scattering, and reflection have on Earth’s radiant energy budget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As ocean temperatures increase, which greenhouse gas increases and enhances the atmospheric greenhouse effect, thereby illustrating a positive feedback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nitrogen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oxygen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argon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water vapor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hydrogen sulfide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Radiation - Absorption, Emission, and Equilbrium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METT.AHRE.16.2.7: - Define the terms blackbody, radiative equilibrium temperature, selective absorber, atmospheric window, and describe their relationship to the atmospheric greenhouse effect.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 average, what percentage of solar energy striking the outer atmosphere eventually reaches Earth's surface?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5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15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30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50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percent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Radiation - Absorption, Emission, and Equilibrium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METT.AHRE.16.2.10: - Investigate the roles of energy absorption and emission with regard to Earth's energy balance, and in this context, explain latitudinal temperature fluctuations observed on Earth.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amount of energy lost by Earth to space each year were not approximately equal to that received,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atmosphere's average temperature would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length of the year would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Sun's output would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mass of the atmosphere would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nothing would change.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Radiation - Absorption, Emission and Equilibrium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METT.AHRE.16.2.10: - Investigate the roles of energy absorption and emission with regard to Earth's energy balance, and in this context, explain latitudinal temperature fluctuations observed on Earth.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Sunlight that bounces off a surface is said to be ____ from the surface.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radiated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absorbed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emitted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reflected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conducted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2"/>
              <w:gridCol w:w="71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Radiation - Absorption, Emission, and Equilibrium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METT.AHRE.16.2.9: - Examine the effect that conduction, convection, scattering, and reflection have on Earth’s radiant energy budget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main process responsible for warming in the lower atmosphere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release of latent heat during condensation.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conduction of heat upward from the surface.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t>
                  </w:r>
                  <w:r>
                    <w:rPr>
                      <w:rStyle w:val="DefaultParagraphFont"/>
                      <w:rFonts w:ascii="Times New Roman" w:eastAsia="Times New Roman" w:hAnsi="Times New Roman" w:cs="Times New Roman"/>
                      <w:b w:val="0"/>
                      <w:bCs w:val="0"/>
                      <w:i w:val="0"/>
                      <w:iCs w:val="0"/>
                      <w:smallCaps w:val="0"/>
                      <w:color w:val="000000"/>
                      <w:sz w:val="22"/>
                      <w:szCs w:val="22"/>
                      <w:bdr w:val="nil"/>
                      <w:rtl w:val="0"/>
                    </w:rPr>
                    <w:t>absorption of infrared radiation.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direct absorption of sunlight by the atmosphere.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related to Earth’s albedo.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Radiation - Absorption, Emission, and Equilibrium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METT.AHRE.16.2.10: - Investigate the roles of energy absorption and emission with regard to Earth's energy balance, and in this context, explain latitudinal temperature fluctuations observed on Earth.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Earth's radiative equilibrium temperature is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8"/>
              <w:gridCol w:w="8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 </w:t>
                  </w:r>
                  <w:r>
                    <w:rPr>
                      <w:rStyle w:val="DefaultParagraphFont"/>
                      <w:rFonts w:ascii="Times New Roman" w:eastAsia="Times New Roman" w:hAnsi="Times New Roman" w:cs="Times New Roman"/>
                      <w:b w:val="0"/>
                      <w:bCs w:val="0"/>
                      <w:i w:val="0"/>
                      <w:iCs w:val="0"/>
                      <w:smallCaps w:val="0"/>
                      <w:color w:val="000000"/>
                      <w:sz w:val="22"/>
                      <w:szCs w:val="22"/>
                      <w:bdr w:val="nil"/>
                      <w:rtl w:val="0"/>
                    </w:rPr>
                    <w:t>temperature at which Earth is absorbing solar radiation and emitting infrared radiation at equal 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 </w:t>
                  </w:r>
                  <w:r>
                    <w:rPr>
                      <w:rStyle w:val="DefaultParagraphFont"/>
                      <w:rFonts w:ascii="Times New Roman" w:eastAsia="Times New Roman" w:hAnsi="Times New Roman" w:cs="Times New Roman"/>
                      <w:b w:val="0"/>
                      <w:bCs w:val="0"/>
                      <w:i w:val="0"/>
                      <w:iCs w:val="0"/>
                      <w:smallCaps w:val="0"/>
                      <w:color w:val="000000"/>
                      <w:sz w:val="22"/>
                      <w:szCs w:val="22"/>
                      <w:bdr w:val="nil"/>
                      <w:rtl w:val="0"/>
                    </w:rPr>
                    <w:t>temperature at which Earth is radiating energy at maximum intensity.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average temperature Earth must maintain to prevent oceans from freezing solid.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temperature at which rates of evaporation and condensation on Earth are in balance.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temperature that humans and animals can survive in on Earth.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Radiation - Absorption, Emission, and Equilbrium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METT.AHRE.16.2.7: - Define the terms blackbody, radiative equilibrium temperature, selective absorber, atmospheric window, and describe their relationship to the atmospheric greenhouse effect.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Auroras are seen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Northern Hemisphere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Southern Hemisphere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both the Northern and Southern Hemispheres at high latitudes.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both the Northern and Southern Hemispheres near the equator.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everywhere on Earth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Solar Particles, the Aurora, and Space Weather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METT.AHRE.16.2.12: - Identify the differences between solar winds and storms and their respective phenomena as observed in Earth's atmosphere.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Earth’s magnetic field protects Earth from some of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pollutants found in the atmosphere.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dangerous ozone present in the atmosphere.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dangerous gamma rays emitted by the Sun.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ultraviolet radiation.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particles emitted by the Sun in the form of solar winds and storms.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3"/>
              <w:gridCol w:w="66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Solar particles, the Aurora, and Space Weather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METT.AHRE.16.2.11: - Describe the solar wind and its interaction with Earth's magnetic field.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Solar winds are composed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charged particles.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aerosols and other pollutants.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water vapor.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variety of gases that have no charge.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eletromagnetic waves.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3"/>
              <w:gridCol w:w="66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Solar Particles, the Aurora, and Space Weather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METT.AHRE.16.2.11: - Describe the solar wind and its interaction with Earth's magnetic field.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magnetosphere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​composed of greenhouse gases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thin, magnetic layer surrounding the Sun.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tear-dropped shaped cavity when it interacts with the solar wind.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tiny magnetic field found surrounding the particles in solar winds and storms.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Moon’s magnetic field.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3"/>
              <w:gridCol w:w="66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Solar Particles, the Aurora, and Space Weather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METT.AHRE.16.2.11: - Describe the solar wind and its interaction with Earth's magnetic field.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Normally, solar wind approaches Earth at an average speed of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300 km/sec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400 km/sec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500 km/sec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100 km/sec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1000 km/sec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3"/>
              <w:gridCol w:w="66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Solar Particles, the Aurora, and Space Weather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METT.AHRE.16.2.11: - Describe the solar wind and its interaction with Earth's magnetic field.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Airlines sometimes reroute planes away from polar regions during solar storms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radio communication can be affected by solar storms.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solar storms can lead to severe turbulence.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solar storms increase air temperature, which can present a danger.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plane could get hit by particles.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sky can become too bright for safe navigation.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Solar particles, the Aurora, and Space Weather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METT.AHRE.16.2.12: - Identify the differences between solar winds and storms and their respective phenomena as observed in Earth's atmosphere.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ability or capacity to do work on some form of matter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latent heat.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specific heat.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energy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Energy, Temperature, and Heat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METT.AHRE.16.2.1: - Define the terms energy, potential energy, kinetic energy, radiant energy, temperature and heat, and describe their relationships in the context of Earth's atmosphere.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total amount of energy stored in an object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potential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kinetic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pressure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Energy, Temperature, and Heat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METT.AHRE.16.2.1: - Define the terms energy, potential energy, kinetic energy, radiant energy, temperature and heat, and describe their relationships in the context of Earth's atmosphere.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lowest possible temperature on any of the three common temperature scales?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-273 degrees Fahrenheit.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0 Kelvin.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-100 degrees Celsius.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-273 Kelvin.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degrees Fahrenheit.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44"/>
              <w:gridCol w:w="7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Energy, Temperature, and Heat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METT.AHRE.16.2.2: - Compare the Fahrenheit, Celsius and Kelvin temperature scales and outline their scientific backgrounds and uses today.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In most of the world temperature is recorded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Fahrenheit.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Kelvin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Celsius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equal proportions - all three sclaes are 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both Kelvin and Celsius.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44"/>
              <w:gridCol w:w="7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Energy, Temperature, and Heat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METT.AHRE.16.2.2: - Compare the Fahrenheit, Celsius and Kelvin temperature scales and outline their scientific backgrounds and uses today.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Temperature is a measure of the average speed of ____________________ and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atoms; molecules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molecules; atoms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Energy, Temperature, and Heat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METT.AHRE.16.2.1: - Define the terms energy, potential energy, kinetic energy, radiant energy, temperature and heat, and describe their relationships in the context of Earth's atmosphere.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If Earth's average surface temperature were to increase, the amount of radiation emitted from Earth's surface would ____________________, and the wavelength of peak emission would shift toward ____________________ wavelengths.​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shorter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Radiation - Absorption, Emission, and Equilibrium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METT.AHRE.16.2.10: - Investigate the roles of energy absorption and emission with regard to Earth's energy balance, and in this context, explain latitudinal temperature fluctuations observed on Earth.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Northern Hemisphere, we call the green-yellow light show observed in the sky the ____________________; its counterpart in the Southern Hemisphere is the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aurora borealis; aurora australis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northern lights; southern lights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Solar Particles, the Aurora, and Space Weather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METT.AHRE.16.2.12: - Identify the differences between solar winds and storms and their respective phenomena as observed in Earth's atmosphere.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can have adverse effects on electrical systems, satellites, and radio communications.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Solar storms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Solar Particles, the Aurora, and Space Weather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METT.AHRE.16.2.12: - Identify the differences between solar winds and storms and their respective phenomena as observed in Earth's atmosphere.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 is energy in the process of being transferred from one object to another because of the ____________________ difference between them.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Heat</w:t>
                  </w:r>
                  <w:r>
                    <w:rPr>
                      <w:rStyle w:val="DefaultParagraphFont"/>
                      <w:rFonts w:ascii="Times New Roman" w:eastAsia="Times New Roman" w:hAnsi="Times New Roman" w:cs="Times New Roman"/>
                      <w:b w:val="0"/>
                      <w:bCs w:val="0"/>
                      <w:i w:val="0"/>
                      <w:iCs w:val="0"/>
                      <w:smallCaps w:val="0"/>
                      <w:color w:val="000000"/>
                      <w:sz w:val="22"/>
                      <w:szCs w:val="22"/>
                      <w:bdr w:val="nil"/>
                      <w:rtl w:val="0"/>
                    </w:rPr>
                    <w:t>, temperature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Energy, Temperature, and Heat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METT.AHRE.16.2.1: - Define the terms energy, potential energy, kinetic energy, radiant energy, temperature and heat, and describe their relationships in the context of Earth's atmosphere.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A small increase in temperature results in a large ____________________ in the amount of radiation emitted because doubling the absolute temperature of an object ____________________ the maximum energy output by a factor of 16, or 24.</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73"/>
              <w:gridCol w:w="71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increases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Radiant Energy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METT.AHRE.16.2.5: - Define electromagnetic energy and radiant energy, and illustrate the relationship between radiation and temperature.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Because Earth is ____________________ than the Sun, it emits ____________________ radiation than the Sun.​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73"/>
              <w:gridCol w:w="71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cooler; less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colder; less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Radiant Energy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METT.AHRE.16.2.5: - Define electromagnetic energy and radiant energy, and illustrate the relationship between radiation and temperature.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The atmospheric greenhouse effect occurs because the atmosphere allows ____________________ radiation to pass through, but inhibits to some degree the passage of ____________________ radiation leaving Earth's surface.​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visible; infrared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Radiation - Absorption, Emission, and Equilibrium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METT.AHRE.16.2.7: - Define the terms blackbody, radiative equilibrium temperature, selective absorber, atmospheric window, and describe their relationship to the atmospheric greenhouse effect.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​Most climate models predict that Earth’s average surface temperature will increase by an additional ____________________ by the end of this century.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3.0°C</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r>
                    <w:rPr>
                      <w:rStyle w:val="DefaultParagraphFont"/>
                      <w:rFonts w:ascii="Symbol" w:eastAsia="Symbol" w:hAnsi="Symbol" w:cs="Symbol"/>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w:t>
                  </w:r>
                  <w:r>
                    <w:rPr>
                      <w:rStyle w:val="DefaultParagraphFont"/>
                      <w:rFonts w:ascii="Symbol" w:eastAsia="Symbol" w:hAnsi="Symbol" w:cs="Symbol"/>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degrees Celsius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degrees Celsius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degrees Fahrenheit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Radiation - Absorption, Emission, and Equilibrium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METT.AHRE.16.2.10: - Investigate the roles of energy absorption and emission with regard to Earth's energy balance, and in this context, explain latitudinal temperature fluctuations observed on Earth.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cloud cover surrounding Earth would ____________________ Earth’s albedo, yet not necessarily lead to a lower Earth surface temperature.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00"/>
              <w:gridCol w:w="6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Radiation - Absorption, Emission, and Equilibrium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METT.AHRE.16.2.8: - Discuss the atmospheric greenhouse effect, and assess its impact on climate and life on Earth.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​Earth’s surface temperature often ____________________ on a calm night as a low cloud moves overhead.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Radiation - Absorption, Emission, and Equilbrium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METT.AHRE.16.2.10: - Investigate the roles of energy absorption and emission with regard to Earth's energy balance, and in this context, explain latitudinal temperature fluctuations observed on Earth.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​Solar wind is composed of ____________________, or ____________________, travelling through space.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3"/>
              <w:gridCol w:w="66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charged particles; plasma</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plasma; charged particles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Solar Particles, the Aurora, and Space Weather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METT.AHRE.16.2.11: - Describe the solar wind and its interaction with Earth's magnetic field.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The lower atmosphere is warmed from the surface upward through longwave radiation from Earth, ____________________, and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2"/>
              <w:gridCol w:w="71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conduction; convection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convection; conduction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Radiation - Absorption, Emission, and Equilibrium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METT.AHRE.16.2.9: - Examine the effect that conduction, convection, scattering, and reflection have on Earth’s radiant energy budget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​Carbon dioxide, ____________________, nitrous oxide, and ____________________ are the greenhouse gases that appear to be responsible for the enhancement of Earth’s atmospheric greenhouse effect.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methane; chlorofluorocarbons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chlorofluorocarbons; methane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Radiation - Absorption, Emission, and Equilibrium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METT.AHRE.16.2.7: - Define the terms blackbody, radiative equilibrium temperature, selective absorber, atmospheric window, and describe their relationship to the atmospheric greenhouse effect.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water vapor condenses into clouds, ____________________ is released into the atmosphere.</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This provides a tremendous amount of heat in storms, such as thunderstorms and hurricanes.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latent heat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Energy, Temperature, and Heat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METT.AHRE.16.2.3: - Differentiate heat capacity, specific heat, latent heat and sensible heat, and explain how they relate to evaporation-transportation-condensation cycles in Earth's atmosphere.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body reaches a(n) ____________________equilibrium temperature, the amount of radiation entering the surface of the body equals the amount exiting the surface of the body.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0"/>
                      <w:szCs w:val="20"/>
                      <w:bdr w:val="nil"/>
                      <w:rtl w:val="0"/>
                    </w:rPr>
                    <w:t>radiative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Radiation - Absorption, Emission, and Equilibrium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METT.AHRE.16.2.7: - Define the terms blackbody, radiative equilibrium temperature, selective absorber, atmospheric window, and describe their relationship to the atmospheric greenhouse effect.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​Earth’s albedo is ____________________ percent.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2"/>
              <w:gridCol w:w="71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thirty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Radiation - Absorption, Emission, and Equilibrium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METT.AHRE.16.2.9: - Examine the effect that conduction, convection, scattering, and reflection have on Earth’s radiant energy budget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discussion of Earth's annual energy balance, we saw that Earth absorbed approximately 51 units of solar energy but emitted 117 units of infrared energy. What prevents Earth from getting colder and colder?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Although Earth receives solar radiation only during the day, it constantly emits infrared energy both during the day and at night. The atmosphere above only allows a small fraction of this energy (6 units) to pass through into space. The majority (111 units) is absorbed mainly by the greenhouse gases water vapor and CO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and by clouds. Much of this energy (96 units) is radiated back to Earth, producing the atmospheric greenhouse effect. Hence, Earth’s surface receives nearly twice as much longwave infrared energy from its atmosphere as it does shortwave radiation from the sun. In all of these exchanges, the energy lost at Earth’s surface (147 units) is exactly balanced by the energy gained (147 units), which is why the average temperature on Earth stays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Radiation - Absorption, Emission, and Equilbrium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METT.AHRE.16.2.10: - Investigate the roles of energy absorption and emission with regard to Earth's energy balance, and in this context, explain latitudinal temperature fluctuations observed on Earth.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​Will a rising parcel of air always expand? Does this expansion cause the air temperature to increase or decrease?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Rising air always expands, whereas sinking air always shrinks. The reason is that air pressure decreases as we move up into the atmosphere. Consequently, as air rises, it enters a region where the surrounding air pressure is lower. To equalize the pressure, air molecules inside a rising parcel push the parcel walls outward causing expansion.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Expansion causes a decrease in air temperature. Because there is no other energy source, air molecules inside the parcel use some of their own energy to expand the parcel. This energy loss shows up as slower molecular speeds, representing a lower parcel temperature.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Heat Transfer in the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METT.AHRE.16.2.4: - Describe the principles of conduction, convection and advection and summarize their roles in Earth's atmosphere.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how energy in the form of sunlight absorbed at the ground could be transferred upward in the atmosphere in the form of latent heat. How or when is the latent heat energy released in the air above the ground?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Latent heat is an important source of atmospheric energy. Latent heat energy can be released into the atmosphere through the evaporation of vapor molecules from Earth’s surface. Once vapor molecules become separated from Earth’s surface, they are swept away by the wind much like dust in front of a broom. Rising to high altitudes where the air is cold, the vapor changes into liquid and ice cloud particles. During these processes, a tremendous amount of heat energy is released into the environment. The heat provides energy for storms, such as hurricanes, middle latitude cyclones, and thunderstorms.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Furthermore, water vapor evaporated from warm, tropical water can be carried into polar regions where it condenses and gives up its heat energy. Thus, evaporation–transportation–condensation is an extremely important mechanism for the relocation of heat energy (as well as water) in the atmosphere.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Energy, Temperature, and Heat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METT.AHRE.16.2.3: - Differentiate heat capacity, specific heat, latent heat and sensible heat, and explain how they relate to evaporation-transportation-condensation cycles in Earth's atmosphere.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and give examples of the various ways that heat can be transported in the atmosphere.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main methods of transporting heat in the atmosphere are conduction, convection, and radiation.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Conduction is heat transferred from a warmer region to colder region. Air is a very poor heat conductor, thus, in calm weather hot ground actually only warms a shallow layer of air a few centimeters thick.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Convection is the transfer of heat by the mass movement of a fluid (such as water and air). Because liquids and gases are able to move freely, heat transfer occurs. Convection occurs naturally in the atmosphere. On a warm, sunny day certain areas of Earth’s surface absorb more heat from the sun than others.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As a result, the air near Earth’s surface is heated somewhat unevenly. Air molecules adjacent to these hot surfaces bounce against them, thereby gaining some extra energy by conduction. The heated air expands and becomes less dense than the surrounding cooler air. The expanded warm air is buoyed upward and rises. In this manner, large bubbles of warm air rise and transfer heat energy upward. Cooler, heavier air flows toward the surface to replace the rising air. This cooler air becomes heated and rises, and the cycle is repeated. In meteorology, the vertical exchange of heat is called convection, and rising air bubbles are known as thermals.</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Radiant energy is the energy Earth receives from the Sun. Radiation travels in the form of waves that release energy when they are absorbed by objects. Because these waves have magnetic and electrical properties, they are called electromagnetic waves. Electromagnetic waves do not need molecules to propagate them, but can move through a vacuum.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Heat Transfer in the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METT.AHRE.16.2.4: - Describe the principles of conduction, convection and advection and summarize their roles in Earth's atmosphere.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atmospheric greenhouse effect. Is there any difference between the way the atmospheric greenhouse effect works on a clear night and on a cloudy night?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atmospheric greenhouse effect is defined as the absorption of infrared radiation from Earth by water vapor, CO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other greenhouse gases. As these gases absorb infrared radiation emitted from Earth’s surface, they gain kinetic energy (the energy of motion). Gas molecules share this energy by colliding with neighboring air molecules, such as oxygen and nitrogen (both of which are poor absorbers of infrared energy). Collisions increase the average kinetic energy of the air resulting in an increase in air temperature.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Clouds can enhance the atmospheric greenhouse effect. Tiny liquid cloud droplets are selective absorbers in that they are good absorbers of infrared radiation but poor absorbers of visible solar radiation. Clouds even absorb wavelengths between 8 and 11 µm, which are otherwise passed up by water vapor and CO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Thus, they have the effect of enhancing the atmospheric greenhouse effect by closing the atmospheric window.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Radiation - Absorption, Emission, and Equilibrium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METT.AHRE.16.2.8: - Discuss the atmospheric greenhouse effect, and assess its impact on climate and life on Earth.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remove a cold beverage from a refrigerator in a humid room, water vapor will condense on the sides of the container. Would this act to warm or cool the beverage, or would the condensation have no effect on the beverage's temperature?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Condensation is a warming process, therefore, the temperature of the beverage will increase. If the beverage contains ice, the temperature of the beverage does not change since all energy is used to melt the ice.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Energy, Temperature, and Heat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METT.AHRE.16.2.3: - Differentiate heat capacity, specific heat, latent heat and sensible heat, and explain how they relate to evaporation-transportation-condensation cycles in Earth's atmosphere.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​Imagine that the temperature of the Sun were to change. Describe or discuss some of the effects that this might have on Earth's energy budget and Earth's climate.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Changes in the Sun’s temperature and energy would affect how much energy could reach Earth’s system, and would alter Earth’s climate. Earth’s energy budget would change in the sense that less or more energy would be absorbed and emitted.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Radiation - Absorption, Emission, and Equilibrium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METT.AHRE.16.2.10: - Investigate the roles of energy absorption and emission with regard to Earth's energy balance, and in this context, explain latitudinal temperature fluctuations observed on Earth.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​Many people will blow on a bowl of hot soup to try to cool it. In your view, what are the two most important heat transport processes being used to cool the soup?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most important heat transport processes are likely conduction and convection. Conduction warms the air close to the soup’s surface and convection moves the warm air upward. In turn, cooler air flows downward.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Energy, Temperature, and Heat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METT.AHRE.16.2.3: - Differentiate heat capacity, specific heat, latent heat and sensible heat, and explain how they relate to evaporation-transportation-condensation cycles in Earth's atmosphere.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​In what ways is the atmospheric greenhouse different from an agricultural greenhouse?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a greenhouse, glass allows visible radiation to enter but inhibits, to some degree, the passage of outgoing infrared radiation. For this reason, the absorption of infrared radiation from Earth by water vapor and CO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popularly called the greenhouse effect. However, scientific research indicates that the warm air inside a greenhouse is likely caused more by the air’s inability to circulate and mix with cooler outside air, rather than by the entrapment of infrared energy. Due to these findings, some scientists suggest that the greenhouse effect should be called the atmospheric effect. To accommodate everyone, we generally use the term atmospheric greenhouse effect to describe the role that water vapor, CO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and other greenhouse gases play in keeping Earth’s mean surface temperature higher than it would be otherwise.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Radiation - Absorption, Emission, and Equilibrium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METT.AHRE.16.2.8: - Discuss the atmospheric greenhouse effect, and assess its impact on climate and life on Earth.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other factors, in addition to increasing CO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concentrations that affect global warming?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main cause of global warming is thought to be the greenhouse gas CO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whose concentration has been increasing primarily due to the burning of fossil fuels and deforestation. However, increasing concentrations of other greenhouse gases, such as methane (CH</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 nitrous oxide (N</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O), and chlorofluorocarbons (CFCs) have collectively been shown to have an effect approaching that of CO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Overall, water vapor accounts for almost 60 percent of the atmospheric greenhouse effect. CO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accounts for ˜26 percent, methane ˜7 percent, and remaining greenhouse gases ˜7 percent.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Radiation - Absorption, Emission, and Equilbrium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METT.AHRE.16.2.8: - Discuss the atmospheric greenhouse effect, and assess its impact on climate and life on Earth.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how Earth and its atmosphere balance incoming energy with outgoing energy.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a sunny day, Earth’s surface warms by absorbing more energy from the Sun and the atmosphere than it radiates, while at night Earth cools by radiating more energy than it absorbs from its surroundings.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Radiation - Absorption, Emission, and Equilibrium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METT.AHRE.16.2.10: - Investigate the roles of energy absorption and emission with regard to Earth's energy balance, and in this context, explain latitudinal temperature fluctuations observed on Earth.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would have the greatest impact on Earth’s greenhouse effect: removing all of the CO2 from the atmosphere or removing all of the water vapor? Explain your reasoning.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should describe that removing water vapor would have the greatest impact because water vapor is a strong absorber of infrared radiation and because atmospheric concentrations of H</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O are much higher than concentrations of CO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Radiation - Absorption, Emission, and Equilibrium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METT.AHRE.16.2.8: - Discuss the atmospheric greenhouse effect, and assess its impact on climate and life on Earth.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the Sun’s surface temperature suddenly cools to 2000</w:t>
            </w:r>
            <w:r>
              <w:rPr>
                <w:rStyle w:val="DefaultParagraphFont"/>
                <w:rFonts w:ascii="Times New Roman" w:eastAsia="Times New Roman" w:hAnsi="Times New Roman" w:cs="Times New Roman"/>
                <w:b w:val="0"/>
                <w:bCs w:val="0"/>
                <w:i w:val="0"/>
                <w:iCs w:val="0"/>
                <w:smallCaps w:val="0"/>
                <w:color w:val="000000"/>
                <w:sz w:val="22"/>
                <w:szCs w:val="22"/>
                <w:bdr w:val="nil"/>
                <w:rtl w:val="0"/>
              </w:rPr>
              <w:t>o</w:t>
            </w:r>
            <w:r>
              <w:rPr>
                <w:rStyle w:val="DefaultParagraphFont"/>
                <w:rFonts w:ascii="Times New Roman" w:eastAsia="Times New Roman" w:hAnsi="Times New Roman" w:cs="Times New Roman"/>
                <w:b w:val="0"/>
                <w:bCs w:val="0"/>
                <w:i w:val="0"/>
                <w:iCs w:val="0"/>
                <w:smallCaps w:val="0"/>
                <w:color w:val="000000"/>
                <w:sz w:val="22"/>
                <w:szCs w:val="22"/>
                <w:bdr w:val="nil"/>
                <w:rtl w:val="0"/>
              </w:rPr>
              <w:t>C. Why would the sky appear more red than blue?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Based on Wien's Law, if the Sun were to cool to a lower temperature, the Sun would emit a peak in radiation at longer wavelengths. The longer wavelengths would be shifted toward the lower energy red portion of the visible spectrum. At present, the top of Earth's atmosphere reflects shorter blue wavelengths of light. If the Sun's energy spectrum were to be shifted, the Earth's atmosphere would be impacted by longer wavelengths of light and create a redder atmosphere.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Radiant Energy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METT.AHRE.16.2.6: - Apply the principles of radiant energy to the Sun and Earth.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why the Kelvin temperature scale is also called the absolute temperature scale.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Kelvin scale is named after Lord Kelvin (1824–1907), a famous British scientist who first introduced it. Absolute zero is the starting point for this temperature scale, which is why it is called the absolute scale</w:t>
                  </w:r>
                  <w:r>
                    <w:rPr>
                      <w:rStyle w:val="DefaultParagraphFont"/>
                      <w:rFonts w:ascii="Times New Roman" w:eastAsia="Times New Roman" w:hAnsi="Times New Roman" w:cs="Times New Roman"/>
                      <w:b w:val="0"/>
                      <w:bCs w:val="0"/>
                      <w:i/>
                      <w:iCs/>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Because the Kelvin scale begins at absolute zero, it contains no negative numbers and is therefore quite convenient for scientific calculations. Absolute zero or 0 Kelvin (-273 degrees Celsius; -459 degrees Fahrenheit) is the lowest temperature possible; at this temperature atoms and molecules would possess a minimum amount of energy and theoretically no thermal motion.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Energy, Temperature, and Heat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METT.AHRE.16.2.2: - Compare the Fahrenheit, Celsius and Kelvin temperature scales and outline their scientific backgrounds and uses today.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how an aurora is produced.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aurora is produced by solar wind disturbing the magnetosphere. The disturbance involves high-energy particles within the magnetosphere being ejected into Earth’s upper atmosphere, where they excite atoms and molecules. The excited atmospheric gases emit visible radiation, which causes the sky to glow like a neon light.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Solar Particles, the Aurora, and Space Weather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METT.AHRE.16.2.12: - Identify the differences between solar winds and storms and their respective phenomena as observed in Earth's atmosphere.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measurement indicates the average speed of air molecules?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pressure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density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gravity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Energy, Temperature, and Heat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METT.AHRE.16.2.1: - Define the terms energy, potential energy, kinetic energy, radiant energy, temperature and heat, and describe their relationships in the context of Earth's atmosphere.</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bCs/>
        <w:strike w:val="0"/>
        <w:color w:val="000000"/>
        <w:sz w:val="22"/>
        <w:szCs w:val="22"/>
        <w:u w:val="single"/>
        <w:bdr w:val="nil"/>
        <w:rtl w:val="0"/>
      </w:rPr>
      <w:t>Chapter 02 - Energy - Warming the Earth and the Atmosphere</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02 - Energy - Warming the Earth and the Atmosphere</dc:title>
  <cp:revision>0</cp:revision>
</cp:coreProperties>
</file>