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hypothesis is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concise statement of behavior that is always the same under the same conditions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 of quantitative 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tentative explanation or predication based upon experimental observations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well-tested unifying principle that explains a body of 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mathematical formula that models a pattern of behavior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Chemistry and Its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green chemistry is not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better to prevent waste than to treat or clean up waste after it is formed.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Synthetic methods should be designed to use and generate substances that possess little or no toxicity to human health or the environment.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Substances used in a chemical process should pose minimal risk for accidents.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Raw materials should be renewable whenever technically and economically practical.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syntheses should be done at extremely high temperatures to ensure harmful bacteria are destroyed.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Sustainability and Green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One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description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gases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Which one is 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easily compressed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definite shape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 low densities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 far apart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expands infinitely on heating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the kinetic-molecular theory of matter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liquid vibrate back and forth about an average 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solid are packed closely together, but are not confined to specific positions.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gas fly about randomly, colliding with themselves and the walls of their container.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the kinetic-molecular theory of matter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gas move faster as the temperature increases.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liquid are packed closely together, but are not confined to specific positions.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gas vibrate back and forth about their average position.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23"/>
              <w:gridCol w:w="220"/>
              <w:gridCol w:w="956"/>
              <w:gridCol w:w="208"/>
              <w:gridCol w:w="956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Instructions: Use the pictures below to answer question 6: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0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in;width:1in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27" type="#_x0000_t75" style="height:1in;width:1in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8"/>
                <w:sz w:val="24"/>
                <w:szCs w:val="24"/>
                <w:bdr w:val="nil"/>
                <w:rtl w:val="0"/>
              </w:rPr>
              <w:pict>
                <v:shape id="_x0000_i1028" type="#_x0000_t75" style="height:70pt;width:70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29" type="#_x0000_t75" style="height:1in;width:1in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30" type="#_x0000_t75" style="height:1in;width:1in">
                  <v:imagedata r:id="rId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above figures represents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liquid compound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8"/>
              <w:gridCol w:w="220"/>
              <w:gridCol w:w="1176"/>
              <w:gridCol w:w="208"/>
              <w:gridCol w:w="1176"/>
              <w:gridCol w:w="220"/>
              <w:gridCol w:w="1188"/>
              <w:gridCol w:w="208"/>
              <w:gridCol w:w="1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 | 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Instructions: Use the figures below to answer questions 7: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0"/>
                <w:sz w:val="24"/>
                <w:szCs w:val="24"/>
                <w:bdr w:val="nil"/>
                <w:rtl w:val="0"/>
              </w:rPr>
              <w:pict>
                <v:shape id="_x0000_i1031" type="#_x0000_t75" style="height:1in;width:1in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8"/>
                <w:sz w:val="24"/>
                <w:szCs w:val="24"/>
                <w:bdr w:val="nil"/>
                <w:rtl w:val="0"/>
              </w:rPr>
              <w:pict>
                <v:shape id="_x0000_i1032" type="#_x0000_t75" style="height:70pt;width:70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7"/>
                <w:sz w:val="24"/>
                <w:szCs w:val="24"/>
                <w:bdr w:val="nil"/>
                <w:rtl w:val="0"/>
              </w:rPr>
              <w:pict>
                <v:shape id="_x0000_i1033" type="#_x0000_t75" style="height:69pt;width:69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7"/>
                <w:sz w:val="24"/>
                <w:szCs w:val="24"/>
                <w:bdr w:val="nil"/>
                <w:rtl w:val="0"/>
              </w:rPr>
              <w:pict>
                <v:shape id="_x0000_i1034" type="#_x0000_t75" style="height:69pt;width:69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4"/>
                <w:szCs w:val="24"/>
                <w:bdr w:val="nil"/>
                <w:rtl w:val="0"/>
              </w:rPr>
              <w:pict>
                <v:shape id="_x0000_i1035" type="#_x0000_t75" style="height:71pt;width:71pt">
                  <v:imagedata r:id="rId13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above figures represents a homogeneous 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8"/>
              <w:gridCol w:w="220"/>
              <w:gridCol w:w="1188"/>
              <w:gridCol w:w="208"/>
              <w:gridCol w:w="1176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 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 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 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 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 D</w:t>
                  </w:r>
                </w:p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 | 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Instructions: Use the pictures below to answer question 8: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position w:val="-60"/>
              </w:rPr>
              <w:pict>
                <v:shape id="_x0000_i1036" type="#_x0000_t75" style="height:1in;width:1in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37" type="#_x0000_t75" style="height:1in;width:1in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8"/>
                <w:sz w:val="24"/>
                <w:szCs w:val="24"/>
                <w:bdr w:val="nil"/>
                <w:rtl w:val="0"/>
              </w:rPr>
              <w:pict>
                <v:shape id="_x0000_i1038" type="#_x0000_t75" style="height:70pt;width:70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39" type="#_x0000_t75" style="height:1in;width:1in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8"/>
                <w:sz w:val="22"/>
                <w:szCs w:val="22"/>
                <w:bdr w:val="nil"/>
                <w:rtl w:val="0"/>
              </w:rPr>
              <w:pict>
                <v:shape id="_x0000_i1040" type="#_x0000_t75" style="height:69pt;width:69pt">
                  <v:imagedata r:id="rId1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above figure represents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mixture of two elements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8"/>
              <w:gridCol w:w="220"/>
              <w:gridCol w:w="1176"/>
              <w:gridCol w:w="208"/>
              <w:gridCol w:w="1176"/>
              <w:gridCol w:w="220"/>
              <w:gridCol w:w="1188"/>
              <w:gridCol w:w="208"/>
              <w:gridCol w:w="1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one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correct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substance may be separated by filtration or distillation into two or more components.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heterogeneous mixture is also known as a solution.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heterogeneous mixture is composed of two or more substances in the same phase.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composition is uniform throughout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combination of a liquid and a solid always results in a heterogeneous mixture.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sea shells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ice cream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gasoline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diamond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likely to form a homogeneous mixture?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milk and ice cream blended together with chocolate syrup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egg combined with milk and mixed with a whisk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gram table salt combined with 250 mL of 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one of the following is most likely to be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homogeneous mixture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soil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gasoline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mortar (a mixture of calcium carbonate and sand)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plain yogurt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heterogeneous mixture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Antifreeze (a mixture of water and ethylene glycol)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Sugar 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Gasoline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Vinegar (a mixture of acetic acid and water)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are the smallest particles of an element; they retain the element's chemical properties.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Substances composed of only one type of atom are classified as 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 of 118 known elements, only 48 elements occur naturally.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23"/>
              <w:gridCol w:w="220"/>
              <w:gridCol w:w="956"/>
              <w:gridCol w:w="208"/>
              <w:gridCol w:w="956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number of the heaviest elements on the periodic table are named for famous scientists. Element number 101 was most likely named for which famous scientist?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Alfred Nobel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Nicolaus Copernicus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Glen Seaborg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Dmitri Mendeleev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Marie Curie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Closer Look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is the symbol for the element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iron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20"/>
              <w:gridCol w:w="220"/>
              <w:gridCol w:w="632"/>
              <w:gridCol w:w="208"/>
              <w:gridCol w:w="632"/>
              <w:gridCol w:w="220"/>
              <w:gridCol w:w="632"/>
              <w:gridCol w:w="208"/>
              <w:gridCol w:w="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correct symbol for potassium?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22"/>
              <w:gridCol w:w="220"/>
              <w:gridCol w:w="693"/>
              <w:gridCol w:w="208"/>
              <w:gridCol w:w="559"/>
              <w:gridCol w:w="220"/>
              <w:gridCol w:w="583"/>
              <w:gridCol w:w="208"/>
              <w:gridCol w:w="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correct symbol for silver?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22"/>
              <w:gridCol w:w="220"/>
              <w:gridCol w:w="583"/>
              <w:gridCol w:w="208"/>
              <w:gridCol w:w="669"/>
              <w:gridCol w:w="220"/>
              <w:gridCol w:w="596"/>
              <w:gridCol w:w="208"/>
              <w:gridCol w:w="6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element whose symbol is Sn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name of the element with the symbol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beryllium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bismuth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bromine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name of the element with the symbol Cr?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chromium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cadmium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substances is classified as a molecular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correct name–symbol combination?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magnesium,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nickel, Ni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phosphorus, 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krypton, Kr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potassium, 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1/3/2018 10:07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electrically charged atom or group of atoms is a(n)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pure substance composed of two or more different elements is a(n)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 is a pure substance that is composed of only one type of atom.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substances is classified as a chemical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47"/>
              <w:gridCol w:w="220"/>
              <w:gridCol w:w="657"/>
              <w:gridCol w:w="208"/>
              <w:gridCol w:w="669"/>
              <w:gridCol w:w="220"/>
              <w:gridCol w:w="632"/>
              <w:gridCol w:w="208"/>
              <w:gridCol w:w="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terms best describes ammonia,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water 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O)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 is a chemical compound.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is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 water is a mixture of elemental hydrogen and oxygen.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statements is not a comparison of physical properties?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 reacts with water more quickly than calcium reacts with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electrical conductivity of aluminum is greater than copper.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copper is less than the density of lead.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solubility of NaCl in hot water is greater than the solubility in cold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boiling point of water is greater than the boiling point of ethanol.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conduction of electricity through copper wire is a chemical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rusting of iron is a chemical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evaporation of ammonia at -33.3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is a chemical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statements is not a comparison of physical properties?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Mercury and gallium are both liquids at 50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Oxygen is more soluble in water than helium.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Silver and gold are malleable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Oxygen and nitrogen are both liquids at -200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 reacts more quickly than iron in acids.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intensive property of a substance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 of the amount 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on its volume, but not its mass.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affected by its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only on its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only on its mass and volume.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extensive properties: mass, volume, and/or density?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volume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 and volume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volume and density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of the following are examples of intensive properties of matter except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boiling point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 conductivity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malleability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amount of energy transferred as heat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following would be classified as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chemical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transformation of solid carbon dioxide into gaseous carbon dioxide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freezing of diesel fuel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condensation of nitrogen 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removal of a color stain using bleach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evaporation of 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kind of change is depicted below?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5"/>
              <w:gridCol w:w="1185"/>
              <w:gridCol w:w="2025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205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67"/>
                    </w:rPr>
                    <w:pict>
                      <v:shape id="_x0000_i1041" type="#_x0000_t75" style="height:79pt;width:79pt">
                        <v:imagedata r:id="rId19" o:title=""/>
                      </v:shape>
                    </w:pict>
                  </w:r>
                </w:p>
              </w:tc>
              <w:tc>
                <w:tcPr>
                  <w:tcW w:w="11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4"/>
                    </w:rPr>
                    <w:pict>
                      <v:shape id="_x0000_i1042" type="#_x0000_t75" style="height:16pt;width:54pt">
                        <v:imagedata r:id="rId20" o:title=""/>
                      </v:shape>
                    </w:pict>
                  </w:r>
                </w:p>
              </w:tc>
              <w:tc>
                <w:tcPr>
                  <w:tcW w:w="202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67"/>
                    </w:rPr>
                    <w:pict>
                      <v:shape id="_x0000_i1043" type="#_x0000_t75" style="height:79pt;width:79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759"/>
              <w:gridCol w:w="220"/>
              <w:gridCol w:w="2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 change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 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 chemical and physical change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physical change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 | 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observations is/are examples of chemical change?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(Fe) rusts, forming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water increases when it changes from a solid to a liquid.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Sodium chloride melts at 801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observations is/are examples of a physical change?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water decreases when it solidifies.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Aluminum melts when heated above 660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Hydrogen peroxide 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decomposes to water and oxygen.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23"/>
              <w:gridCol w:w="220"/>
              <w:gridCol w:w="956"/>
              <w:gridCol w:w="208"/>
              <w:gridCol w:w="956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battery-operated power tool, such as a cordless drill, converts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 energy to chemical potential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mechanical energy to electrostatic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 energy to mechanical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 energy to gravitational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potential energy to mechanical energy.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lists contains only forms of kinetic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electrostatic, gravitational, and mechanical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gravitational, mechanical, and electrical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thermal, acoustic, and mechanical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chemical, thermal, and acoustic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gravitational, chemical, and electrostatic energy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types of energy is/are classified as potential energy?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 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Energy stored in a spring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 energy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23"/>
              <w:gridCol w:w="220"/>
              <w:gridCol w:w="956"/>
              <w:gridCol w:w="208"/>
              <w:gridCol w:w="956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4:58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Substances like hydrogen 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and oxygen (O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that are composed of only one type of atom are classified as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Properties, such as color and density, which can be observed or measured without changing the composition of a substance are called ________ properties.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mass of 10 g of table salt dissolves in water to form a(n) ________ mixture (i.e., a mixture that is uniform throughout).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 is the smallest particle of an element that retains the characteristic chemical properties of that element.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 of a substance is defined as its mass per unit volume.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Density is an example of a(n) _____ property and does not depend on the amount of a substance.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5:01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 energy is the energy associated with the separation of two electrical charges.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Potential energy possessed by water at the top of a waterfall is known as ________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law of ________ states that the total energy of the universe is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conservation of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Many regulators, environmentalists, and citizens around the world believe that ________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development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required to meet today’s economic and environmental needs while preserving the options for future generations to meet theirs.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sustainable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Sustainability and Green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ensure integrity in science, experimental results should be ________ and reported in sufficient detail that the experiment can be repeated by others.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reproducible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Chemistry and Its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true of a chemical equation?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5"/>
              <w:gridCol w:w="80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representation of only a physical change rather than a chemical or molecular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shows that the reactants on the left side of an equation produce the products on the right side of the equation.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number of atoms found in the reactants doubles in the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number of atoms found in the reactants halves in the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identity of the substance in a chemical equation is preserved.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5:03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qualitative information about a substance?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of the substance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Melting temperature of the substance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 of the substance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Volume of the substance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Boiling temperature of the substance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Chemistry and Its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5:10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1/29/2018 5:11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"/>
      <w:footerReference w:type="default" r:id="rId2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